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855EC" w14:textId="182E5FF2" w:rsidR="00780BF4" w:rsidRDefault="00780BF4">
      <w:r>
        <w:t>First Page.</w:t>
      </w:r>
    </w:p>
    <w:p w14:paraId="4623869A" w14:textId="77777777" w:rsidR="00780BF4" w:rsidRDefault="00780BF4">
      <w:r>
        <w:br w:type="page"/>
      </w:r>
    </w:p>
    <w:p w14:paraId="5943C6CC" w14:textId="4D2733DC" w:rsidR="00B3156E" w:rsidRDefault="00780BF4">
      <w:r>
        <w:lastRenderedPageBreak/>
        <w:t>Second Page.</w:t>
      </w:r>
    </w:p>
    <w:sectPr w:rsidR="00B3156E" w:rsidSect="00780B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40496" w14:textId="77777777" w:rsidR="007B3A1B" w:rsidRDefault="007B3A1B" w:rsidP="00780BF4">
      <w:r>
        <w:separator/>
      </w:r>
    </w:p>
  </w:endnote>
  <w:endnote w:type="continuationSeparator" w:id="0">
    <w:p w14:paraId="55CD4A35" w14:textId="77777777" w:rsidR="007B3A1B" w:rsidRDefault="007B3A1B" w:rsidP="00780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B0C6D" w14:textId="77777777" w:rsidR="00780BF4" w:rsidRDefault="00780B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6576F" w14:textId="77777777" w:rsidR="00780BF4" w:rsidRDefault="00780B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DD89A" w14:textId="77777777" w:rsidR="00780BF4" w:rsidRDefault="00780B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04CCB8" w14:textId="77777777" w:rsidR="007B3A1B" w:rsidRDefault="007B3A1B" w:rsidP="00780BF4">
      <w:r>
        <w:separator/>
      </w:r>
    </w:p>
  </w:footnote>
  <w:footnote w:type="continuationSeparator" w:id="0">
    <w:p w14:paraId="0A720569" w14:textId="77777777" w:rsidR="007B3A1B" w:rsidRDefault="007B3A1B" w:rsidP="00780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7AE8A" w14:textId="4F67743B" w:rsidR="00780BF4" w:rsidRDefault="00780BF4">
    <w:pPr>
      <w:pStyle w:val="Header"/>
    </w:pPr>
    <w:r>
      <w:t>Even page header.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87421" w14:textId="37B2A741" w:rsidR="00780BF4" w:rsidRDefault="007A7741">
    <w:pPr>
      <w:pStyle w:val="Header"/>
    </w:pPr>
    <w:r>
      <w:t>Odd</w:t>
    </w:r>
    <w:bookmarkStart w:id="0" w:name="_GoBack"/>
    <w:bookmarkEnd w:id="0"/>
    <w:r w:rsidR="00780BF4">
      <w:t xml:space="preserve"> page header.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11376" w14:textId="77777777" w:rsidR="00780BF4" w:rsidRDefault="00780B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56E"/>
    <w:rsid w:val="00780BF4"/>
    <w:rsid w:val="007A7741"/>
    <w:rsid w:val="007B3A1B"/>
    <w:rsid w:val="00863C0A"/>
    <w:rsid w:val="00B3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C22307"/>
  <w15:chartTrackingRefBased/>
  <w15:docId w15:val="{A0327B68-D1BD-824A-BBA4-35BBE88AC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0B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0BF4"/>
  </w:style>
  <w:style w:type="paragraph" w:styleId="Footer">
    <w:name w:val="footer"/>
    <w:basedOn w:val="Normal"/>
    <w:link w:val="FooterChar"/>
    <w:uiPriority w:val="99"/>
    <w:unhideWhenUsed/>
    <w:rsid w:val="00780B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0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3</cp:revision>
  <dcterms:created xsi:type="dcterms:W3CDTF">2019-01-05T00:16:00Z</dcterms:created>
  <dcterms:modified xsi:type="dcterms:W3CDTF">2019-01-05T00:18:00Z</dcterms:modified>
</cp:coreProperties>
</file>